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205C" w:rsidRPr="00C8784B" w:rsidRDefault="0071205C">
      <w:pPr>
        <w:rPr>
          <w:rFonts w:ascii="ＭＳ Ｐ明朝" w:eastAsia="ＭＳ Ｐ明朝" w:hAnsi="ＭＳ Ｐ明朝"/>
        </w:rPr>
      </w:pPr>
    </w:p>
    <w:p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　</w:t>
      </w:r>
      <w:sdt>
        <w:sdtPr>
          <w:rPr>
            <w:rFonts w:ascii="ＭＳ Ｐ明朝" w:eastAsia="ＭＳ Ｐ明朝" w:hAnsi="ＭＳ Ｐ明朝" w:hint="eastAsia"/>
            <w:b/>
            <w:sz w:val="28"/>
            <w:szCs w:val="28"/>
            <w:u w:val="single"/>
          </w:rPr>
          <w:alias w:val="キーワード"/>
          <w:id w:val="34414087"/>
          <w:placeholder>
            <w:docPart w:val="544D6662D9FF475380EC9AB7226460E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863F22">
            <w:rPr>
              <w:rFonts w:ascii="ＭＳ Ｐ明朝" w:eastAsia="ＭＳ Ｐ明朝" w:hAnsi="ＭＳ Ｐ明朝" w:hint="eastAsia"/>
              <w:b/>
              <w:sz w:val="28"/>
              <w:szCs w:val="28"/>
              <w:u w:val="single"/>
            </w:rPr>
            <w:t>次期独自基盤システムに係る外字ソフトの調達・保守業務委託契約</w:t>
          </w:r>
        </w:sdtContent>
      </w:sdt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204999" w:rsidRDefault="00204999">
      <w:pPr>
        <w:wordWrap w:val="0"/>
        <w:spacing w:before="160" w:after="160"/>
        <w:jc w:val="right"/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/>
          <w:sz w:val="32"/>
        </w:rPr>
        <w:br w:type="page"/>
      </w:r>
    </w:p>
    <w:p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  <w:u w:val="single"/>
        </w:rPr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437139" w:rsidRPr="00C8784B">
        <w:trPr>
          <w:cantSplit/>
        </w:trPr>
        <w:tc>
          <w:tcPr>
            <w:tcW w:w="720" w:type="dxa"/>
          </w:tcPr>
          <w:p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:rsidR="00204999" w:rsidRDefault="00204999">
      <w:pPr>
        <w:tabs>
          <w:tab w:val="left" w:pos="709"/>
        </w:tabs>
        <w:rPr>
          <w:rFonts w:ascii="ＭＳ Ｐ明朝" w:eastAsia="ＭＳ Ｐ明朝" w:hAnsi="ＭＳ Ｐ明朝"/>
        </w:rPr>
      </w:pPr>
      <w:bookmarkStart w:id="0" w:name="_GoBack"/>
      <w:bookmarkEnd w:id="0"/>
    </w:p>
    <w:sectPr w:rsidR="00204999" w:rsidSect="009A5B8E">
      <w:headerReference w:type="default" r:id="rId9"/>
      <w:footnotePr>
        <w:pos w:val="beneathText"/>
      </w:footnotePr>
      <w:pgSz w:w="16837" w:h="11905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4ED" w:rsidRDefault="004324ED" w:rsidP="00567416">
      <w:r>
        <w:separator/>
      </w:r>
    </w:p>
  </w:endnote>
  <w:endnote w:type="continuationSeparator" w:id="0">
    <w:p w:rsidR="004324ED" w:rsidRDefault="004324E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4ED" w:rsidRDefault="004324ED" w:rsidP="00567416">
      <w:r>
        <w:separator/>
      </w:r>
    </w:p>
  </w:footnote>
  <w:footnote w:type="continuationSeparator" w:id="0">
    <w:p w:rsidR="004324ED" w:rsidRDefault="004324E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4ED" w:rsidRDefault="004324E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61121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32DE4"/>
    <w:rsid w:val="0003504E"/>
    <w:rsid w:val="00051130"/>
    <w:rsid w:val="000537C6"/>
    <w:rsid w:val="00055EAE"/>
    <w:rsid w:val="00055EFB"/>
    <w:rsid w:val="00073B03"/>
    <w:rsid w:val="00074591"/>
    <w:rsid w:val="00083114"/>
    <w:rsid w:val="000850F8"/>
    <w:rsid w:val="00085C6B"/>
    <w:rsid w:val="00085DA0"/>
    <w:rsid w:val="000961FA"/>
    <w:rsid w:val="000A4454"/>
    <w:rsid w:val="000B5392"/>
    <w:rsid w:val="000B6A51"/>
    <w:rsid w:val="000C7562"/>
    <w:rsid w:val="000E03EE"/>
    <w:rsid w:val="000E1551"/>
    <w:rsid w:val="000E3965"/>
    <w:rsid w:val="0010030D"/>
    <w:rsid w:val="001021BE"/>
    <w:rsid w:val="00107ECC"/>
    <w:rsid w:val="00114AA3"/>
    <w:rsid w:val="001174DC"/>
    <w:rsid w:val="001175AB"/>
    <w:rsid w:val="001230E8"/>
    <w:rsid w:val="00132540"/>
    <w:rsid w:val="00132549"/>
    <w:rsid w:val="00137C82"/>
    <w:rsid w:val="00144385"/>
    <w:rsid w:val="00160982"/>
    <w:rsid w:val="001642CD"/>
    <w:rsid w:val="00191DB1"/>
    <w:rsid w:val="00192857"/>
    <w:rsid w:val="001933F7"/>
    <w:rsid w:val="00197865"/>
    <w:rsid w:val="001A1505"/>
    <w:rsid w:val="001A652F"/>
    <w:rsid w:val="001B00E8"/>
    <w:rsid w:val="001C7FB8"/>
    <w:rsid w:val="001D4970"/>
    <w:rsid w:val="001E4AD3"/>
    <w:rsid w:val="001E5FC0"/>
    <w:rsid w:val="00204999"/>
    <w:rsid w:val="0021143D"/>
    <w:rsid w:val="002250D5"/>
    <w:rsid w:val="00232413"/>
    <w:rsid w:val="00233135"/>
    <w:rsid w:val="00241658"/>
    <w:rsid w:val="00256857"/>
    <w:rsid w:val="002577DA"/>
    <w:rsid w:val="00264041"/>
    <w:rsid w:val="00276DE9"/>
    <w:rsid w:val="0027713D"/>
    <w:rsid w:val="002847C2"/>
    <w:rsid w:val="0029375A"/>
    <w:rsid w:val="002964B8"/>
    <w:rsid w:val="002A2BF9"/>
    <w:rsid w:val="002C48B4"/>
    <w:rsid w:val="002D598B"/>
    <w:rsid w:val="002D7CAD"/>
    <w:rsid w:val="002E4797"/>
    <w:rsid w:val="002F1A1C"/>
    <w:rsid w:val="003002F8"/>
    <w:rsid w:val="00304A96"/>
    <w:rsid w:val="0030638F"/>
    <w:rsid w:val="00321DC9"/>
    <w:rsid w:val="00324514"/>
    <w:rsid w:val="00341912"/>
    <w:rsid w:val="0034234E"/>
    <w:rsid w:val="003525B0"/>
    <w:rsid w:val="003526F9"/>
    <w:rsid w:val="003558E1"/>
    <w:rsid w:val="003640C9"/>
    <w:rsid w:val="0037018C"/>
    <w:rsid w:val="00375D15"/>
    <w:rsid w:val="003807F2"/>
    <w:rsid w:val="003845CB"/>
    <w:rsid w:val="00394067"/>
    <w:rsid w:val="00397F8A"/>
    <w:rsid w:val="003B0D0F"/>
    <w:rsid w:val="003B1ED0"/>
    <w:rsid w:val="003C19DF"/>
    <w:rsid w:val="003D50F0"/>
    <w:rsid w:val="003E2198"/>
    <w:rsid w:val="003E2394"/>
    <w:rsid w:val="003E458F"/>
    <w:rsid w:val="003E7900"/>
    <w:rsid w:val="00400C70"/>
    <w:rsid w:val="004041BD"/>
    <w:rsid w:val="00414F36"/>
    <w:rsid w:val="00416346"/>
    <w:rsid w:val="00422A02"/>
    <w:rsid w:val="004324ED"/>
    <w:rsid w:val="00437139"/>
    <w:rsid w:val="0044508E"/>
    <w:rsid w:val="00447709"/>
    <w:rsid w:val="00462195"/>
    <w:rsid w:val="00462846"/>
    <w:rsid w:val="00481FBC"/>
    <w:rsid w:val="004826A7"/>
    <w:rsid w:val="00494C02"/>
    <w:rsid w:val="00495A87"/>
    <w:rsid w:val="004A52EB"/>
    <w:rsid w:val="004A76B1"/>
    <w:rsid w:val="004C3393"/>
    <w:rsid w:val="004C58B7"/>
    <w:rsid w:val="004D3E73"/>
    <w:rsid w:val="004D6124"/>
    <w:rsid w:val="004E3A82"/>
    <w:rsid w:val="004E4AC7"/>
    <w:rsid w:val="00500D96"/>
    <w:rsid w:val="005146F7"/>
    <w:rsid w:val="00523C8C"/>
    <w:rsid w:val="00525B5E"/>
    <w:rsid w:val="00535DCE"/>
    <w:rsid w:val="00535DFE"/>
    <w:rsid w:val="005477EA"/>
    <w:rsid w:val="0055004E"/>
    <w:rsid w:val="00562E44"/>
    <w:rsid w:val="00567416"/>
    <w:rsid w:val="00567927"/>
    <w:rsid w:val="00572910"/>
    <w:rsid w:val="00591583"/>
    <w:rsid w:val="0059184D"/>
    <w:rsid w:val="005A142C"/>
    <w:rsid w:val="005A148C"/>
    <w:rsid w:val="005A1924"/>
    <w:rsid w:val="005A5E3E"/>
    <w:rsid w:val="005B3C6D"/>
    <w:rsid w:val="005C3248"/>
    <w:rsid w:val="005C5118"/>
    <w:rsid w:val="005C6063"/>
    <w:rsid w:val="005D008E"/>
    <w:rsid w:val="005D4474"/>
    <w:rsid w:val="005D72F2"/>
    <w:rsid w:val="005E12D2"/>
    <w:rsid w:val="005F789E"/>
    <w:rsid w:val="00627763"/>
    <w:rsid w:val="0063128F"/>
    <w:rsid w:val="0068271E"/>
    <w:rsid w:val="00695415"/>
    <w:rsid w:val="006A719D"/>
    <w:rsid w:val="006B761A"/>
    <w:rsid w:val="006C1B9D"/>
    <w:rsid w:val="006D30E8"/>
    <w:rsid w:val="006D49F2"/>
    <w:rsid w:val="006D75F0"/>
    <w:rsid w:val="006E1EE2"/>
    <w:rsid w:val="0070036A"/>
    <w:rsid w:val="007117B4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96E9B"/>
    <w:rsid w:val="007A2E03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8066C3"/>
    <w:rsid w:val="00837279"/>
    <w:rsid w:val="0084202F"/>
    <w:rsid w:val="008622B2"/>
    <w:rsid w:val="00863F22"/>
    <w:rsid w:val="00865419"/>
    <w:rsid w:val="00874B63"/>
    <w:rsid w:val="00876385"/>
    <w:rsid w:val="00882DDA"/>
    <w:rsid w:val="008956F0"/>
    <w:rsid w:val="008A2F72"/>
    <w:rsid w:val="008B4680"/>
    <w:rsid w:val="008B6AE6"/>
    <w:rsid w:val="008D2BB4"/>
    <w:rsid w:val="008D3963"/>
    <w:rsid w:val="008D3A0D"/>
    <w:rsid w:val="008D4970"/>
    <w:rsid w:val="008D7A79"/>
    <w:rsid w:val="008E650D"/>
    <w:rsid w:val="009056C2"/>
    <w:rsid w:val="009109DA"/>
    <w:rsid w:val="0091483A"/>
    <w:rsid w:val="009310A8"/>
    <w:rsid w:val="00932A05"/>
    <w:rsid w:val="00942DE5"/>
    <w:rsid w:val="00945D06"/>
    <w:rsid w:val="00956E64"/>
    <w:rsid w:val="009679CC"/>
    <w:rsid w:val="00971381"/>
    <w:rsid w:val="00984C46"/>
    <w:rsid w:val="009919DB"/>
    <w:rsid w:val="00997772"/>
    <w:rsid w:val="009A54FD"/>
    <w:rsid w:val="009A5B8E"/>
    <w:rsid w:val="009B13A7"/>
    <w:rsid w:val="009B20D8"/>
    <w:rsid w:val="009C6DE2"/>
    <w:rsid w:val="009D6297"/>
    <w:rsid w:val="009E4566"/>
    <w:rsid w:val="009F472E"/>
    <w:rsid w:val="00A00A59"/>
    <w:rsid w:val="00A04419"/>
    <w:rsid w:val="00A06D48"/>
    <w:rsid w:val="00A12237"/>
    <w:rsid w:val="00A15B43"/>
    <w:rsid w:val="00A170EC"/>
    <w:rsid w:val="00A24519"/>
    <w:rsid w:val="00A274D6"/>
    <w:rsid w:val="00A31D67"/>
    <w:rsid w:val="00A375A3"/>
    <w:rsid w:val="00A426C6"/>
    <w:rsid w:val="00A44774"/>
    <w:rsid w:val="00A47E18"/>
    <w:rsid w:val="00A50469"/>
    <w:rsid w:val="00A64252"/>
    <w:rsid w:val="00A7776B"/>
    <w:rsid w:val="00A92A90"/>
    <w:rsid w:val="00A96932"/>
    <w:rsid w:val="00A96B89"/>
    <w:rsid w:val="00AA0A26"/>
    <w:rsid w:val="00AB4665"/>
    <w:rsid w:val="00AC4E79"/>
    <w:rsid w:val="00B174FD"/>
    <w:rsid w:val="00B34E53"/>
    <w:rsid w:val="00B601C9"/>
    <w:rsid w:val="00B70DE4"/>
    <w:rsid w:val="00B94D5A"/>
    <w:rsid w:val="00B96055"/>
    <w:rsid w:val="00BA1E3B"/>
    <w:rsid w:val="00BB53B3"/>
    <w:rsid w:val="00BC1DC7"/>
    <w:rsid w:val="00BC22CC"/>
    <w:rsid w:val="00BC3E1A"/>
    <w:rsid w:val="00BC4DF7"/>
    <w:rsid w:val="00BC5552"/>
    <w:rsid w:val="00BD4C9B"/>
    <w:rsid w:val="00BD67D1"/>
    <w:rsid w:val="00BD68A0"/>
    <w:rsid w:val="00BE00E3"/>
    <w:rsid w:val="00BF0468"/>
    <w:rsid w:val="00BF084A"/>
    <w:rsid w:val="00C055A9"/>
    <w:rsid w:val="00C13E5B"/>
    <w:rsid w:val="00C165EB"/>
    <w:rsid w:val="00C17CD2"/>
    <w:rsid w:val="00C17ED9"/>
    <w:rsid w:val="00C203AF"/>
    <w:rsid w:val="00C2203E"/>
    <w:rsid w:val="00C376FC"/>
    <w:rsid w:val="00C403B8"/>
    <w:rsid w:val="00C456AF"/>
    <w:rsid w:val="00C75277"/>
    <w:rsid w:val="00C92B42"/>
    <w:rsid w:val="00C9542A"/>
    <w:rsid w:val="00C96DD9"/>
    <w:rsid w:val="00CA3A31"/>
    <w:rsid w:val="00CA5557"/>
    <w:rsid w:val="00CB0BC7"/>
    <w:rsid w:val="00CB5C55"/>
    <w:rsid w:val="00CC094D"/>
    <w:rsid w:val="00CD324D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501D2"/>
    <w:rsid w:val="00D63093"/>
    <w:rsid w:val="00D7536A"/>
    <w:rsid w:val="00D81754"/>
    <w:rsid w:val="00D82293"/>
    <w:rsid w:val="00D91FD4"/>
    <w:rsid w:val="00D9347D"/>
    <w:rsid w:val="00D9436C"/>
    <w:rsid w:val="00DA4D78"/>
    <w:rsid w:val="00DB0A09"/>
    <w:rsid w:val="00DB2A5D"/>
    <w:rsid w:val="00DB5902"/>
    <w:rsid w:val="00DC588A"/>
    <w:rsid w:val="00DC7042"/>
    <w:rsid w:val="00DD5E13"/>
    <w:rsid w:val="00DF2A20"/>
    <w:rsid w:val="00DF2DE0"/>
    <w:rsid w:val="00DF49F5"/>
    <w:rsid w:val="00DF78AF"/>
    <w:rsid w:val="00E06AF9"/>
    <w:rsid w:val="00E1177F"/>
    <w:rsid w:val="00E219F5"/>
    <w:rsid w:val="00E2223C"/>
    <w:rsid w:val="00E333E4"/>
    <w:rsid w:val="00E4068A"/>
    <w:rsid w:val="00E41ADD"/>
    <w:rsid w:val="00E41B1E"/>
    <w:rsid w:val="00E41E1F"/>
    <w:rsid w:val="00E42962"/>
    <w:rsid w:val="00E42EEB"/>
    <w:rsid w:val="00E4467C"/>
    <w:rsid w:val="00E51D9F"/>
    <w:rsid w:val="00E556E3"/>
    <w:rsid w:val="00E6257C"/>
    <w:rsid w:val="00E652AA"/>
    <w:rsid w:val="00E705B7"/>
    <w:rsid w:val="00E7567A"/>
    <w:rsid w:val="00E85A7D"/>
    <w:rsid w:val="00E9269D"/>
    <w:rsid w:val="00E930BC"/>
    <w:rsid w:val="00EA5B63"/>
    <w:rsid w:val="00EB1B10"/>
    <w:rsid w:val="00EB3BDD"/>
    <w:rsid w:val="00EC19E6"/>
    <w:rsid w:val="00EC5AFB"/>
    <w:rsid w:val="00ED7D8E"/>
    <w:rsid w:val="00EE0120"/>
    <w:rsid w:val="00EE722D"/>
    <w:rsid w:val="00EF08F8"/>
    <w:rsid w:val="00F21E54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4778"/>
    <w:rsid w:val="00F8569E"/>
    <w:rsid w:val="00F86954"/>
    <w:rsid w:val="00FA16FD"/>
    <w:rsid w:val="00FC4EF4"/>
    <w:rsid w:val="00FC67C3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1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paragraph" w:styleId="aff2">
    <w:name w:val="Date"/>
    <w:basedOn w:val="a"/>
    <w:next w:val="a"/>
    <w:link w:val="aff3"/>
    <w:uiPriority w:val="99"/>
    <w:semiHidden/>
    <w:unhideWhenUsed/>
    <w:rsid w:val="005A5E3E"/>
  </w:style>
  <w:style w:type="character" w:customStyle="1" w:styleId="aff3">
    <w:name w:val="日付 (文字)"/>
    <w:basedOn w:val="a0"/>
    <w:link w:val="aff2"/>
    <w:uiPriority w:val="99"/>
    <w:semiHidden/>
    <w:rsid w:val="005A5E3E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44D6662D9FF475380EC9AB7226460E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F55390E-F656-4806-8A32-F6005CD766AA}"/>
      </w:docPartPr>
      <w:docPartBody>
        <w:p w:rsidR="00CB19CF" w:rsidRDefault="00CB19CF">
          <w:r w:rsidRPr="00D135EC">
            <w:rPr>
              <w:rStyle w:val="a3"/>
              <w:rFonts w:hint="eastAsia"/>
            </w:rPr>
            <w:t>[</w:t>
          </w:r>
          <w:r w:rsidRPr="00D135EC">
            <w:rPr>
              <w:rStyle w:val="a3"/>
              <w:rFonts w:hint="eastAsia"/>
            </w:rPr>
            <w:t>キーワード</w:t>
          </w:r>
          <w:r w:rsidRPr="00D135EC"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9CF"/>
    <w:rsid w:val="00064B7A"/>
    <w:rsid w:val="00090A1C"/>
    <w:rsid w:val="000B24C2"/>
    <w:rsid w:val="000B3E83"/>
    <w:rsid w:val="00100E88"/>
    <w:rsid w:val="00144EFF"/>
    <w:rsid w:val="0015350F"/>
    <w:rsid w:val="00157FD0"/>
    <w:rsid w:val="0018582D"/>
    <w:rsid w:val="00197A35"/>
    <w:rsid w:val="001A51B4"/>
    <w:rsid w:val="001B731E"/>
    <w:rsid w:val="00201111"/>
    <w:rsid w:val="00222650"/>
    <w:rsid w:val="00236615"/>
    <w:rsid w:val="00244FAB"/>
    <w:rsid w:val="002551FB"/>
    <w:rsid w:val="00273FFD"/>
    <w:rsid w:val="002762A2"/>
    <w:rsid w:val="002F6AED"/>
    <w:rsid w:val="00310F51"/>
    <w:rsid w:val="0033388A"/>
    <w:rsid w:val="0036749D"/>
    <w:rsid w:val="00385B3E"/>
    <w:rsid w:val="003B1FF6"/>
    <w:rsid w:val="00404A37"/>
    <w:rsid w:val="00416BB5"/>
    <w:rsid w:val="00431DB0"/>
    <w:rsid w:val="004579D9"/>
    <w:rsid w:val="0046155C"/>
    <w:rsid w:val="00490BF0"/>
    <w:rsid w:val="004C0BBA"/>
    <w:rsid w:val="004C1CBE"/>
    <w:rsid w:val="004E2341"/>
    <w:rsid w:val="005173B2"/>
    <w:rsid w:val="00522CF6"/>
    <w:rsid w:val="00567AF8"/>
    <w:rsid w:val="005C556E"/>
    <w:rsid w:val="005E1E1E"/>
    <w:rsid w:val="005F54B3"/>
    <w:rsid w:val="00600F16"/>
    <w:rsid w:val="00691A2C"/>
    <w:rsid w:val="006932B9"/>
    <w:rsid w:val="007205B3"/>
    <w:rsid w:val="00756618"/>
    <w:rsid w:val="00757AA9"/>
    <w:rsid w:val="007D6824"/>
    <w:rsid w:val="00843830"/>
    <w:rsid w:val="00844312"/>
    <w:rsid w:val="008B7577"/>
    <w:rsid w:val="008F4107"/>
    <w:rsid w:val="0091207B"/>
    <w:rsid w:val="00924DCE"/>
    <w:rsid w:val="0092548A"/>
    <w:rsid w:val="00990292"/>
    <w:rsid w:val="009D2679"/>
    <w:rsid w:val="00A004C9"/>
    <w:rsid w:val="00A93A7B"/>
    <w:rsid w:val="00AE7B19"/>
    <w:rsid w:val="00B0046D"/>
    <w:rsid w:val="00B14703"/>
    <w:rsid w:val="00BC5217"/>
    <w:rsid w:val="00BD2E5C"/>
    <w:rsid w:val="00BD36C9"/>
    <w:rsid w:val="00BF397B"/>
    <w:rsid w:val="00C41C80"/>
    <w:rsid w:val="00C51C5E"/>
    <w:rsid w:val="00C611C3"/>
    <w:rsid w:val="00C639A2"/>
    <w:rsid w:val="00CB19CF"/>
    <w:rsid w:val="00D53828"/>
    <w:rsid w:val="00DB1207"/>
    <w:rsid w:val="00DE6F7C"/>
    <w:rsid w:val="00E50944"/>
    <w:rsid w:val="00EB5AD9"/>
    <w:rsid w:val="00EB67B3"/>
    <w:rsid w:val="00F23E4D"/>
    <w:rsid w:val="00F34608"/>
    <w:rsid w:val="00F633D6"/>
    <w:rsid w:val="00F73BEB"/>
    <w:rsid w:val="00F93119"/>
    <w:rsid w:val="00FB1AE4"/>
    <w:rsid w:val="00FC79D0"/>
    <w:rsid w:val="00FE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1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548A"/>
    <w:rPr>
      <w:color w:val="808080"/>
    </w:rPr>
  </w:style>
  <w:style w:type="paragraph" w:customStyle="1" w:styleId="B433E4D28E2146D1B4DA905859E31E0E">
    <w:name w:val="B433E4D28E2146D1B4DA905859E31E0E"/>
    <w:pPr>
      <w:widowControl w:val="0"/>
      <w:jc w:val="both"/>
    </w:pPr>
  </w:style>
  <w:style w:type="paragraph" w:customStyle="1" w:styleId="9A368D3EE19543A2919A108C9518E525">
    <w:name w:val="9A368D3EE19543A2919A108C9518E525"/>
    <w:pPr>
      <w:widowControl w:val="0"/>
      <w:jc w:val="both"/>
    </w:pPr>
  </w:style>
  <w:style w:type="paragraph" w:customStyle="1" w:styleId="4AB4049EF5ED449682747E5FFACB317A">
    <w:name w:val="4AB4049EF5ED449682747E5FFACB317A"/>
    <w:rsid w:val="00522CF6"/>
    <w:pPr>
      <w:widowControl w:val="0"/>
      <w:jc w:val="both"/>
    </w:pPr>
  </w:style>
  <w:style w:type="paragraph" w:customStyle="1" w:styleId="A44C243E2F8B4F668F0085B56BBBB207">
    <w:name w:val="A44C243E2F8B4F668F0085B56BBBB207"/>
    <w:rsid w:val="00522CF6"/>
    <w:pPr>
      <w:widowControl w:val="0"/>
      <w:jc w:val="both"/>
    </w:pPr>
  </w:style>
  <w:style w:type="paragraph" w:customStyle="1" w:styleId="625721902C584BC4875DD078DBCAC34E">
    <w:name w:val="625721902C584BC4875DD078DBCAC34E"/>
    <w:rsid w:val="00522CF6"/>
    <w:pPr>
      <w:widowControl w:val="0"/>
      <w:jc w:val="both"/>
    </w:pPr>
  </w:style>
  <w:style w:type="paragraph" w:customStyle="1" w:styleId="9E7CCB2C21EF498A82F179A6E6899E4C">
    <w:name w:val="9E7CCB2C21EF498A82F179A6E6899E4C"/>
    <w:rsid w:val="00522CF6"/>
    <w:pPr>
      <w:widowControl w:val="0"/>
      <w:jc w:val="both"/>
    </w:pPr>
  </w:style>
  <w:style w:type="paragraph" w:customStyle="1" w:styleId="57A8F9609A7548EDA13288420A81B033">
    <w:name w:val="57A8F9609A7548EDA13288420A81B033"/>
    <w:rsid w:val="00522CF6"/>
    <w:pPr>
      <w:widowControl w:val="0"/>
      <w:jc w:val="both"/>
    </w:pPr>
  </w:style>
  <w:style w:type="paragraph" w:customStyle="1" w:styleId="CBB46B8F9D8243FDB3A75FE1D3B971FF">
    <w:name w:val="CBB46B8F9D8243FDB3A75FE1D3B971FF"/>
    <w:rsid w:val="00522CF6"/>
    <w:pPr>
      <w:widowControl w:val="0"/>
      <w:jc w:val="both"/>
    </w:pPr>
  </w:style>
  <w:style w:type="paragraph" w:customStyle="1" w:styleId="7AFAE6D1904844209DF41620F51C2A48">
    <w:name w:val="7AFAE6D1904844209DF41620F51C2A48"/>
    <w:rsid w:val="00522CF6"/>
    <w:pPr>
      <w:widowControl w:val="0"/>
      <w:jc w:val="both"/>
    </w:pPr>
  </w:style>
  <w:style w:type="paragraph" w:customStyle="1" w:styleId="F7AE4A049DCB4BB3B3B5170323DA77D5">
    <w:name w:val="F7AE4A049DCB4BB3B3B5170323DA77D5"/>
    <w:rsid w:val="00236615"/>
    <w:pPr>
      <w:widowControl w:val="0"/>
      <w:jc w:val="both"/>
    </w:pPr>
  </w:style>
  <w:style w:type="paragraph" w:customStyle="1" w:styleId="9C90FA52D15B474EA49700F2A4E3139E">
    <w:name w:val="9C90FA52D15B474EA49700F2A4E3139E"/>
    <w:rsid w:val="00236615"/>
    <w:pPr>
      <w:widowControl w:val="0"/>
      <w:jc w:val="both"/>
    </w:pPr>
  </w:style>
  <w:style w:type="paragraph" w:customStyle="1" w:styleId="9F8F5AD51E0C4E2288801B935935DA12">
    <w:name w:val="9F8F5AD51E0C4E2288801B935935DA12"/>
    <w:rsid w:val="00236615"/>
    <w:pPr>
      <w:widowControl w:val="0"/>
      <w:jc w:val="both"/>
    </w:pPr>
  </w:style>
  <w:style w:type="paragraph" w:customStyle="1" w:styleId="D8E7ED9C7D4442778A4CC473668D29F4">
    <w:name w:val="D8E7ED9C7D4442778A4CC473668D29F4"/>
    <w:rsid w:val="00236615"/>
    <w:pPr>
      <w:widowControl w:val="0"/>
      <w:jc w:val="both"/>
    </w:pPr>
  </w:style>
  <w:style w:type="paragraph" w:customStyle="1" w:styleId="94703B11D8DC4AE089174FA532F8BBEE">
    <w:name w:val="94703B11D8DC4AE089174FA532F8BBEE"/>
    <w:rsid w:val="00236615"/>
    <w:pPr>
      <w:widowControl w:val="0"/>
      <w:jc w:val="both"/>
    </w:pPr>
  </w:style>
  <w:style w:type="paragraph" w:customStyle="1" w:styleId="8CD2AC10159E4298BE19479A3897329C">
    <w:name w:val="8CD2AC10159E4298BE19479A3897329C"/>
    <w:rsid w:val="00236615"/>
    <w:pPr>
      <w:widowControl w:val="0"/>
      <w:jc w:val="both"/>
    </w:pPr>
  </w:style>
  <w:style w:type="paragraph" w:customStyle="1" w:styleId="E0571E893A4747779C76E97090BB3819">
    <w:name w:val="E0571E893A4747779C76E97090BB3819"/>
    <w:rsid w:val="00236615"/>
    <w:pPr>
      <w:widowControl w:val="0"/>
      <w:jc w:val="both"/>
    </w:pPr>
  </w:style>
  <w:style w:type="paragraph" w:customStyle="1" w:styleId="DA2DB8BF97314A1FAEA9D45BB714C5C3">
    <w:name w:val="DA2DB8BF97314A1FAEA9D45BB714C5C3"/>
    <w:rsid w:val="00236615"/>
    <w:pPr>
      <w:widowControl w:val="0"/>
      <w:jc w:val="both"/>
    </w:pPr>
  </w:style>
  <w:style w:type="paragraph" w:customStyle="1" w:styleId="DF0ADD05E8774A63B209172FD05F96AE">
    <w:name w:val="DF0ADD05E8774A63B209172FD05F96AE"/>
    <w:rsid w:val="00236615"/>
    <w:pPr>
      <w:widowControl w:val="0"/>
      <w:jc w:val="both"/>
    </w:pPr>
  </w:style>
  <w:style w:type="paragraph" w:customStyle="1" w:styleId="7C844D02D626465BAACD87106F3A09AD">
    <w:name w:val="7C844D02D626465BAACD87106F3A09AD"/>
    <w:rsid w:val="00236615"/>
    <w:pPr>
      <w:widowControl w:val="0"/>
      <w:jc w:val="both"/>
    </w:pPr>
  </w:style>
  <w:style w:type="paragraph" w:customStyle="1" w:styleId="65790D4BDCB247289D8E031CC0A27DF4">
    <w:name w:val="65790D4BDCB247289D8E031CC0A27DF4"/>
    <w:rsid w:val="00236615"/>
    <w:pPr>
      <w:widowControl w:val="0"/>
      <w:jc w:val="both"/>
    </w:pPr>
  </w:style>
  <w:style w:type="paragraph" w:customStyle="1" w:styleId="2AC2752511A744CF9D063BF54B0C1AE6">
    <w:name w:val="2AC2752511A744CF9D063BF54B0C1AE6"/>
    <w:rsid w:val="00236615"/>
    <w:pPr>
      <w:widowControl w:val="0"/>
      <w:jc w:val="both"/>
    </w:pPr>
  </w:style>
  <w:style w:type="paragraph" w:customStyle="1" w:styleId="E68EAF42508849F2B153C54F539E19B1">
    <w:name w:val="E68EAF42508849F2B153C54F539E19B1"/>
    <w:rsid w:val="00236615"/>
    <w:pPr>
      <w:widowControl w:val="0"/>
      <w:jc w:val="both"/>
    </w:pPr>
  </w:style>
  <w:style w:type="paragraph" w:customStyle="1" w:styleId="017B86A7B2DB425CA757D276F0B07BD3">
    <w:name w:val="017B86A7B2DB425CA757D276F0B07BD3"/>
    <w:rsid w:val="00236615"/>
    <w:pPr>
      <w:widowControl w:val="0"/>
      <w:jc w:val="both"/>
    </w:pPr>
  </w:style>
  <w:style w:type="paragraph" w:customStyle="1" w:styleId="42425555283540EB8AC06CFAAD4CDEF2">
    <w:name w:val="42425555283540EB8AC06CFAAD4CDEF2"/>
    <w:rsid w:val="00236615"/>
    <w:pPr>
      <w:widowControl w:val="0"/>
      <w:jc w:val="both"/>
    </w:pPr>
  </w:style>
  <w:style w:type="paragraph" w:customStyle="1" w:styleId="3A2867C9B2A841FEB1E579A0B01A1427">
    <w:name w:val="3A2867C9B2A841FEB1E579A0B01A1427"/>
    <w:rsid w:val="00236615"/>
    <w:pPr>
      <w:widowControl w:val="0"/>
      <w:jc w:val="both"/>
    </w:pPr>
  </w:style>
  <w:style w:type="paragraph" w:customStyle="1" w:styleId="C6F89912C5E44B6592F67F123A435FC0">
    <w:name w:val="C6F89912C5E44B6592F67F123A435FC0"/>
    <w:rsid w:val="00236615"/>
    <w:pPr>
      <w:widowControl w:val="0"/>
      <w:jc w:val="both"/>
    </w:pPr>
  </w:style>
  <w:style w:type="paragraph" w:customStyle="1" w:styleId="4A1C7BA34465493FA907CF5A68B3C240">
    <w:name w:val="4A1C7BA34465493FA907CF5A68B3C240"/>
    <w:rsid w:val="00236615"/>
    <w:pPr>
      <w:widowControl w:val="0"/>
      <w:jc w:val="both"/>
    </w:pPr>
  </w:style>
  <w:style w:type="paragraph" w:customStyle="1" w:styleId="FD57902D7A01467DB6E0FF563240AC54">
    <w:name w:val="FD57902D7A01467DB6E0FF563240AC54"/>
    <w:rsid w:val="00236615"/>
    <w:pPr>
      <w:widowControl w:val="0"/>
      <w:jc w:val="both"/>
    </w:pPr>
  </w:style>
  <w:style w:type="paragraph" w:customStyle="1" w:styleId="CCDEDE592C424C838F2975292FEBBC10">
    <w:name w:val="CCDEDE592C424C838F2975292FEBBC10"/>
    <w:rsid w:val="00236615"/>
    <w:pPr>
      <w:widowControl w:val="0"/>
      <w:jc w:val="both"/>
    </w:pPr>
  </w:style>
  <w:style w:type="paragraph" w:customStyle="1" w:styleId="55BC88B94C4A47648E44C8686A0B5955">
    <w:name w:val="55BC88B94C4A47648E44C8686A0B5955"/>
    <w:rsid w:val="00236615"/>
    <w:pPr>
      <w:widowControl w:val="0"/>
      <w:jc w:val="both"/>
    </w:pPr>
  </w:style>
  <w:style w:type="paragraph" w:customStyle="1" w:styleId="9C5E0D84119D40E1A0BBD419F70BF1F0">
    <w:name w:val="9C5E0D84119D40E1A0BBD419F70BF1F0"/>
    <w:rsid w:val="00236615"/>
    <w:pPr>
      <w:widowControl w:val="0"/>
      <w:jc w:val="both"/>
    </w:pPr>
  </w:style>
  <w:style w:type="paragraph" w:customStyle="1" w:styleId="0BAD9CA6DB834863AAC65E0A450F44DD">
    <w:name w:val="0BAD9CA6DB834863AAC65E0A450F44DD"/>
    <w:rsid w:val="00236615"/>
    <w:pPr>
      <w:widowControl w:val="0"/>
      <w:jc w:val="both"/>
    </w:pPr>
  </w:style>
  <w:style w:type="paragraph" w:customStyle="1" w:styleId="FC4B541FBF00452B9A2245A0DBC69F29">
    <w:name w:val="FC4B541FBF00452B9A2245A0DBC69F29"/>
    <w:rsid w:val="00236615"/>
    <w:pPr>
      <w:widowControl w:val="0"/>
      <w:jc w:val="both"/>
    </w:pPr>
  </w:style>
  <w:style w:type="paragraph" w:customStyle="1" w:styleId="9D2A73AB253E41B59C153CBAA04DF2BB">
    <w:name w:val="9D2A73AB253E41B59C153CBAA04DF2BB"/>
    <w:rsid w:val="00236615"/>
    <w:pPr>
      <w:widowControl w:val="0"/>
      <w:jc w:val="both"/>
    </w:pPr>
  </w:style>
  <w:style w:type="paragraph" w:customStyle="1" w:styleId="A6B052EE91224BCB956BB8E04C4D32BB">
    <w:name w:val="A6B052EE91224BCB956BB8E04C4D32BB"/>
    <w:rsid w:val="00236615"/>
    <w:pPr>
      <w:widowControl w:val="0"/>
      <w:jc w:val="both"/>
    </w:pPr>
  </w:style>
  <w:style w:type="paragraph" w:customStyle="1" w:styleId="E89BA546E7E4442A9706B0C4AA8D29C4">
    <w:name w:val="E89BA546E7E4442A9706B0C4AA8D29C4"/>
    <w:rsid w:val="00236615"/>
    <w:pPr>
      <w:widowControl w:val="0"/>
      <w:jc w:val="both"/>
    </w:pPr>
  </w:style>
  <w:style w:type="paragraph" w:customStyle="1" w:styleId="A1D21F9D69594F2AB660FD8860F570F7">
    <w:name w:val="A1D21F9D69594F2AB660FD8860F570F7"/>
    <w:rsid w:val="00236615"/>
    <w:pPr>
      <w:widowControl w:val="0"/>
      <w:jc w:val="both"/>
    </w:pPr>
  </w:style>
  <w:style w:type="paragraph" w:customStyle="1" w:styleId="4ADD2224E73345B98CFF8B63B10526FC">
    <w:name w:val="4ADD2224E73345B98CFF8B63B10526FC"/>
    <w:rsid w:val="00236615"/>
    <w:pPr>
      <w:widowControl w:val="0"/>
      <w:jc w:val="both"/>
    </w:pPr>
  </w:style>
  <w:style w:type="paragraph" w:customStyle="1" w:styleId="0717EC1839C64D58A61CF0B024ABC745">
    <w:name w:val="0717EC1839C64D58A61CF0B024ABC745"/>
    <w:rsid w:val="00236615"/>
    <w:pPr>
      <w:widowControl w:val="0"/>
      <w:jc w:val="both"/>
    </w:pPr>
  </w:style>
  <w:style w:type="paragraph" w:customStyle="1" w:styleId="8B10AA55EA8545DDB895C6D4ADBA2C1D">
    <w:name w:val="8B10AA55EA8545DDB895C6D4ADBA2C1D"/>
    <w:rsid w:val="00236615"/>
    <w:pPr>
      <w:widowControl w:val="0"/>
      <w:jc w:val="both"/>
    </w:pPr>
  </w:style>
  <w:style w:type="paragraph" w:customStyle="1" w:styleId="1CC1D01E83B043B6B09AC0377BD541D9">
    <w:name w:val="1CC1D01E83B043B6B09AC0377BD541D9"/>
    <w:rsid w:val="00236615"/>
    <w:pPr>
      <w:widowControl w:val="0"/>
      <w:jc w:val="both"/>
    </w:pPr>
  </w:style>
  <w:style w:type="paragraph" w:customStyle="1" w:styleId="452FD0609CAC4E53BE2399F59C42C842">
    <w:name w:val="452FD0609CAC4E53BE2399F59C42C842"/>
    <w:rsid w:val="00236615"/>
    <w:pPr>
      <w:widowControl w:val="0"/>
      <w:jc w:val="both"/>
    </w:pPr>
  </w:style>
  <w:style w:type="paragraph" w:customStyle="1" w:styleId="3F3B704136BE45EA950A16C87CF341C2">
    <w:name w:val="3F3B704136BE45EA950A16C87CF341C2"/>
    <w:rsid w:val="00236615"/>
    <w:pPr>
      <w:widowControl w:val="0"/>
      <w:jc w:val="both"/>
    </w:pPr>
  </w:style>
  <w:style w:type="paragraph" w:customStyle="1" w:styleId="1DAA05A54E604B2BA15D27EC0203E47E">
    <w:name w:val="1DAA05A54E604B2BA15D27EC0203E47E"/>
    <w:rsid w:val="00236615"/>
    <w:pPr>
      <w:widowControl w:val="0"/>
      <w:jc w:val="both"/>
    </w:pPr>
  </w:style>
  <w:style w:type="paragraph" w:customStyle="1" w:styleId="BD130F35915F41D6B36781151EFB23FC">
    <w:name w:val="BD130F35915F41D6B36781151EFB23FC"/>
    <w:rsid w:val="00236615"/>
    <w:pPr>
      <w:widowControl w:val="0"/>
      <w:jc w:val="both"/>
    </w:pPr>
  </w:style>
  <w:style w:type="paragraph" w:customStyle="1" w:styleId="04C6226064A4422FA0EF613A6D6C1F93">
    <w:name w:val="04C6226064A4422FA0EF613A6D6C1F93"/>
    <w:rsid w:val="00236615"/>
    <w:pPr>
      <w:widowControl w:val="0"/>
      <w:jc w:val="both"/>
    </w:pPr>
  </w:style>
  <w:style w:type="paragraph" w:customStyle="1" w:styleId="C10A1C89339A499CA7DE56082D64592A">
    <w:name w:val="C10A1C89339A499CA7DE56082D64592A"/>
    <w:rsid w:val="00236615"/>
    <w:pPr>
      <w:widowControl w:val="0"/>
      <w:jc w:val="both"/>
    </w:pPr>
  </w:style>
  <w:style w:type="paragraph" w:customStyle="1" w:styleId="1287D9F8E5414C2EA752B36860A60F7C">
    <w:name w:val="1287D9F8E5414C2EA752B36860A60F7C"/>
    <w:rsid w:val="00236615"/>
    <w:pPr>
      <w:widowControl w:val="0"/>
      <w:jc w:val="both"/>
    </w:pPr>
  </w:style>
  <w:style w:type="paragraph" w:customStyle="1" w:styleId="069297C9321E46A88DA18EE2D6652651">
    <w:name w:val="069297C9321E46A88DA18EE2D6652651"/>
    <w:rsid w:val="00236615"/>
    <w:pPr>
      <w:widowControl w:val="0"/>
      <w:jc w:val="both"/>
    </w:pPr>
  </w:style>
  <w:style w:type="paragraph" w:customStyle="1" w:styleId="B5A955E5890F4C5B960C8649BF1F7EF2">
    <w:name w:val="B5A955E5890F4C5B960C8649BF1F7EF2"/>
    <w:rsid w:val="00236615"/>
    <w:pPr>
      <w:widowControl w:val="0"/>
      <w:jc w:val="both"/>
    </w:pPr>
  </w:style>
  <w:style w:type="paragraph" w:customStyle="1" w:styleId="A55D7E668A464870A947B987BDD1FE61">
    <w:name w:val="A55D7E668A464870A947B987BDD1FE61"/>
    <w:rsid w:val="00236615"/>
    <w:pPr>
      <w:widowControl w:val="0"/>
      <w:jc w:val="both"/>
    </w:pPr>
  </w:style>
  <w:style w:type="paragraph" w:customStyle="1" w:styleId="A111F297C0C74F8CAD1B53BF2991A190">
    <w:name w:val="A111F297C0C74F8CAD1B53BF2991A190"/>
    <w:rsid w:val="00236615"/>
    <w:pPr>
      <w:widowControl w:val="0"/>
      <w:jc w:val="both"/>
    </w:pPr>
  </w:style>
  <w:style w:type="paragraph" w:customStyle="1" w:styleId="692F2EB97A9F4568B259C0EE1AC4E3F9">
    <w:name w:val="692F2EB97A9F4568B259C0EE1AC4E3F9"/>
    <w:rsid w:val="00236615"/>
    <w:pPr>
      <w:widowControl w:val="0"/>
      <w:jc w:val="both"/>
    </w:pPr>
  </w:style>
  <w:style w:type="paragraph" w:customStyle="1" w:styleId="22D7A68546CC4C17AB0BF6E9BC02AE2F">
    <w:name w:val="22D7A68546CC4C17AB0BF6E9BC02AE2F"/>
    <w:rsid w:val="00236615"/>
    <w:pPr>
      <w:widowControl w:val="0"/>
      <w:jc w:val="both"/>
    </w:pPr>
  </w:style>
  <w:style w:type="paragraph" w:customStyle="1" w:styleId="F43DBE32D023432A94B386F14B02788F">
    <w:name w:val="F43DBE32D023432A94B386F14B02788F"/>
    <w:rsid w:val="00236615"/>
    <w:pPr>
      <w:widowControl w:val="0"/>
      <w:jc w:val="both"/>
    </w:pPr>
  </w:style>
  <w:style w:type="paragraph" w:customStyle="1" w:styleId="849FFC17171446BB97F56911E9E859CB">
    <w:name w:val="849FFC17171446BB97F56911E9E859CB"/>
    <w:rsid w:val="00236615"/>
    <w:pPr>
      <w:widowControl w:val="0"/>
      <w:jc w:val="both"/>
    </w:pPr>
  </w:style>
  <w:style w:type="paragraph" w:customStyle="1" w:styleId="379D4BF0F7BE4A24AC5B05641F0280A4">
    <w:name w:val="379D4BF0F7BE4A24AC5B05641F0280A4"/>
    <w:rsid w:val="00236615"/>
    <w:pPr>
      <w:widowControl w:val="0"/>
      <w:jc w:val="both"/>
    </w:pPr>
  </w:style>
  <w:style w:type="paragraph" w:customStyle="1" w:styleId="80A5226E39CC4DF7AF829D5A61FE60A9">
    <w:name w:val="80A5226E39CC4DF7AF829D5A61FE60A9"/>
    <w:rsid w:val="00236615"/>
    <w:pPr>
      <w:widowControl w:val="0"/>
      <w:jc w:val="both"/>
    </w:pPr>
  </w:style>
  <w:style w:type="paragraph" w:customStyle="1" w:styleId="4F2BDA3B2A4E402C95A75BABE457A16A">
    <w:name w:val="4F2BDA3B2A4E402C95A75BABE457A16A"/>
    <w:rsid w:val="00236615"/>
    <w:pPr>
      <w:widowControl w:val="0"/>
      <w:jc w:val="both"/>
    </w:pPr>
  </w:style>
  <w:style w:type="paragraph" w:customStyle="1" w:styleId="732BCDBD3E404BB8BD99557628DB7EC7">
    <w:name w:val="732BCDBD3E404BB8BD99557628DB7EC7"/>
    <w:rsid w:val="00236615"/>
    <w:pPr>
      <w:widowControl w:val="0"/>
      <w:jc w:val="both"/>
    </w:pPr>
  </w:style>
  <w:style w:type="paragraph" w:customStyle="1" w:styleId="F245974DCF184CBE80593DB72A9BFD27">
    <w:name w:val="F245974DCF184CBE80593DB72A9BFD27"/>
    <w:rsid w:val="00236615"/>
    <w:pPr>
      <w:widowControl w:val="0"/>
      <w:jc w:val="both"/>
    </w:pPr>
  </w:style>
  <w:style w:type="paragraph" w:customStyle="1" w:styleId="A957140DB9F4416BA6C0CB3A08ADA576">
    <w:name w:val="A957140DB9F4416BA6C0CB3A08ADA576"/>
    <w:rsid w:val="00236615"/>
    <w:pPr>
      <w:widowControl w:val="0"/>
      <w:jc w:val="both"/>
    </w:pPr>
  </w:style>
  <w:style w:type="paragraph" w:customStyle="1" w:styleId="6D84E1BF83464EACBA3F6BB1A4B4C1EB">
    <w:name w:val="6D84E1BF83464EACBA3F6BB1A4B4C1EB"/>
    <w:rsid w:val="00236615"/>
    <w:pPr>
      <w:widowControl w:val="0"/>
      <w:jc w:val="both"/>
    </w:pPr>
  </w:style>
  <w:style w:type="paragraph" w:customStyle="1" w:styleId="8BB51D8CF2E34CAA83BF6E7A7EDB8B18">
    <w:name w:val="8BB51D8CF2E34CAA83BF6E7A7EDB8B18"/>
    <w:rsid w:val="00236615"/>
    <w:pPr>
      <w:widowControl w:val="0"/>
      <w:jc w:val="both"/>
    </w:pPr>
  </w:style>
  <w:style w:type="paragraph" w:customStyle="1" w:styleId="D6620083C8DE45C180B969271263FDB0">
    <w:name w:val="D6620083C8DE45C180B969271263FDB0"/>
    <w:rsid w:val="00236615"/>
    <w:pPr>
      <w:widowControl w:val="0"/>
      <w:jc w:val="both"/>
    </w:pPr>
  </w:style>
  <w:style w:type="paragraph" w:customStyle="1" w:styleId="9FD9C5C927844745A5AB47AA262F758B">
    <w:name w:val="9FD9C5C927844745A5AB47AA262F758B"/>
    <w:rsid w:val="00236615"/>
    <w:pPr>
      <w:widowControl w:val="0"/>
      <w:jc w:val="both"/>
    </w:pPr>
  </w:style>
  <w:style w:type="paragraph" w:customStyle="1" w:styleId="CDB2506B639B440AB48BA9577F672FBE">
    <w:name w:val="CDB2506B639B440AB48BA9577F672FBE"/>
    <w:rsid w:val="00236615"/>
    <w:pPr>
      <w:widowControl w:val="0"/>
      <w:jc w:val="both"/>
    </w:pPr>
  </w:style>
  <w:style w:type="paragraph" w:customStyle="1" w:styleId="9A089AD7BD1A4F159E70F2FC89B07A94">
    <w:name w:val="9A089AD7BD1A4F159E70F2FC89B07A94"/>
    <w:rsid w:val="00236615"/>
    <w:pPr>
      <w:widowControl w:val="0"/>
      <w:jc w:val="both"/>
    </w:pPr>
  </w:style>
  <w:style w:type="paragraph" w:customStyle="1" w:styleId="5BAD12FFC5CF43F8ADDB0C075AD0A8A2">
    <w:name w:val="5BAD12FFC5CF43F8ADDB0C075AD0A8A2"/>
    <w:rsid w:val="00236615"/>
    <w:pPr>
      <w:widowControl w:val="0"/>
      <w:jc w:val="both"/>
    </w:pPr>
  </w:style>
  <w:style w:type="paragraph" w:customStyle="1" w:styleId="BC2C27D5D99E4D4FBBB73056260FA499">
    <w:name w:val="BC2C27D5D99E4D4FBBB73056260FA499"/>
    <w:rsid w:val="00236615"/>
    <w:pPr>
      <w:widowControl w:val="0"/>
      <w:jc w:val="both"/>
    </w:pPr>
  </w:style>
  <w:style w:type="paragraph" w:customStyle="1" w:styleId="0C0A782795B340B5AF088D3A28B4FF14">
    <w:name w:val="0C0A782795B340B5AF088D3A28B4FF14"/>
    <w:rsid w:val="00236615"/>
    <w:pPr>
      <w:widowControl w:val="0"/>
      <w:jc w:val="both"/>
    </w:pPr>
  </w:style>
  <w:style w:type="paragraph" w:customStyle="1" w:styleId="F28A846138384BA982F46835A5433C52">
    <w:name w:val="F28A846138384BA982F46835A5433C52"/>
    <w:rsid w:val="00236615"/>
    <w:pPr>
      <w:widowControl w:val="0"/>
      <w:jc w:val="both"/>
    </w:pPr>
  </w:style>
  <w:style w:type="paragraph" w:customStyle="1" w:styleId="D1D24723903442BD99D0A71EABE9A5B4">
    <w:name w:val="D1D24723903442BD99D0A71EABE9A5B4"/>
    <w:rsid w:val="00197A35"/>
    <w:pPr>
      <w:widowControl w:val="0"/>
      <w:jc w:val="both"/>
    </w:pPr>
  </w:style>
  <w:style w:type="paragraph" w:customStyle="1" w:styleId="4F188027E8C2424B98517C2903961D7F">
    <w:name w:val="4F188027E8C2424B98517C2903961D7F"/>
    <w:rsid w:val="00197A35"/>
    <w:pPr>
      <w:widowControl w:val="0"/>
      <w:jc w:val="both"/>
    </w:pPr>
  </w:style>
  <w:style w:type="paragraph" w:customStyle="1" w:styleId="1A5FE58AFEE443F5B2956DF37B258B70">
    <w:name w:val="1A5FE58AFEE443F5B2956DF37B258B70"/>
    <w:rsid w:val="00197A35"/>
    <w:pPr>
      <w:widowControl w:val="0"/>
      <w:jc w:val="both"/>
    </w:pPr>
  </w:style>
  <w:style w:type="paragraph" w:customStyle="1" w:styleId="063BF6F94D954E7E9B45A0C5F0BD6DD2">
    <w:name w:val="063BF6F94D954E7E9B45A0C5F0BD6DD2"/>
    <w:rsid w:val="00197A35"/>
    <w:pPr>
      <w:widowControl w:val="0"/>
      <w:jc w:val="both"/>
    </w:pPr>
  </w:style>
  <w:style w:type="paragraph" w:customStyle="1" w:styleId="9A22FC1CCD954352B0395CB742C0EEC0">
    <w:name w:val="9A22FC1CCD954352B0395CB742C0EEC0"/>
    <w:rsid w:val="00197A35"/>
    <w:pPr>
      <w:widowControl w:val="0"/>
      <w:jc w:val="both"/>
    </w:pPr>
  </w:style>
  <w:style w:type="paragraph" w:customStyle="1" w:styleId="74804769B64B4A13AC323B095ACF7C47">
    <w:name w:val="74804769B64B4A13AC323B095ACF7C47"/>
    <w:rsid w:val="00197A35"/>
    <w:pPr>
      <w:widowControl w:val="0"/>
      <w:jc w:val="both"/>
    </w:pPr>
  </w:style>
  <w:style w:type="paragraph" w:customStyle="1" w:styleId="B10A367F948547C7B05D3F057CD86AF2">
    <w:name w:val="B10A367F948547C7B05D3F057CD86AF2"/>
    <w:rsid w:val="00197A35"/>
    <w:pPr>
      <w:widowControl w:val="0"/>
      <w:jc w:val="both"/>
    </w:pPr>
  </w:style>
  <w:style w:type="paragraph" w:customStyle="1" w:styleId="19D0E636191E496F98FBE48FBD3001D1">
    <w:name w:val="19D0E636191E496F98FBE48FBD3001D1"/>
    <w:rsid w:val="00197A35"/>
    <w:pPr>
      <w:widowControl w:val="0"/>
      <w:jc w:val="both"/>
    </w:pPr>
  </w:style>
  <w:style w:type="paragraph" w:customStyle="1" w:styleId="2E38752CF455472E9E0BE7A1BC483EF6">
    <w:name w:val="2E38752CF455472E9E0BE7A1BC483EF6"/>
    <w:rsid w:val="00197A35"/>
    <w:pPr>
      <w:widowControl w:val="0"/>
      <w:jc w:val="both"/>
    </w:pPr>
  </w:style>
  <w:style w:type="paragraph" w:customStyle="1" w:styleId="D2E694EB9516430DAB17B2857AD48163">
    <w:name w:val="D2E694EB9516430DAB17B2857AD48163"/>
    <w:rsid w:val="00197A35"/>
    <w:pPr>
      <w:widowControl w:val="0"/>
      <w:jc w:val="both"/>
    </w:pPr>
  </w:style>
  <w:style w:type="paragraph" w:customStyle="1" w:styleId="1BA413013FE8409087A137428567161B">
    <w:name w:val="1BA413013FE8409087A137428567161B"/>
    <w:rsid w:val="00197A35"/>
    <w:pPr>
      <w:widowControl w:val="0"/>
      <w:jc w:val="both"/>
    </w:pPr>
  </w:style>
  <w:style w:type="paragraph" w:customStyle="1" w:styleId="E2833C74B0144BBBBD34C7EE85BB0AAB">
    <w:name w:val="E2833C74B0144BBBBD34C7EE85BB0AAB"/>
    <w:rsid w:val="00197A35"/>
    <w:pPr>
      <w:widowControl w:val="0"/>
      <w:jc w:val="both"/>
    </w:pPr>
  </w:style>
  <w:style w:type="paragraph" w:customStyle="1" w:styleId="AB07045FDC2446FCAAF1BC89B86691A7">
    <w:name w:val="AB07045FDC2446FCAAF1BC89B86691A7"/>
    <w:rsid w:val="00197A35"/>
    <w:pPr>
      <w:widowControl w:val="0"/>
      <w:jc w:val="both"/>
    </w:pPr>
  </w:style>
  <w:style w:type="paragraph" w:customStyle="1" w:styleId="58FE43CEE9844F32BB960875B87F466E">
    <w:name w:val="58FE43CEE9844F32BB960875B87F466E"/>
    <w:rsid w:val="00197A35"/>
    <w:pPr>
      <w:widowControl w:val="0"/>
      <w:jc w:val="both"/>
    </w:pPr>
  </w:style>
  <w:style w:type="paragraph" w:customStyle="1" w:styleId="0726BCD596A84EF298E078F8C787F0AF">
    <w:name w:val="0726BCD596A84EF298E078F8C787F0AF"/>
    <w:rsid w:val="0015350F"/>
    <w:pPr>
      <w:widowControl w:val="0"/>
      <w:jc w:val="both"/>
    </w:pPr>
  </w:style>
  <w:style w:type="paragraph" w:customStyle="1" w:styleId="8C67D562CACC4484BD7A157FC1F0065B">
    <w:name w:val="8C67D562CACC4484BD7A157FC1F0065B"/>
    <w:rsid w:val="0015350F"/>
    <w:pPr>
      <w:widowControl w:val="0"/>
      <w:jc w:val="both"/>
    </w:pPr>
  </w:style>
  <w:style w:type="paragraph" w:customStyle="1" w:styleId="833ECEE06E1544DF9332CEFDA994E63B">
    <w:name w:val="833ECEE06E1544DF9332CEFDA994E63B"/>
    <w:rsid w:val="0015350F"/>
    <w:pPr>
      <w:widowControl w:val="0"/>
      <w:jc w:val="both"/>
    </w:pPr>
  </w:style>
  <w:style w:type="paragraph" w:customStyle="1" w:styleId="99DA9BB4EFD849CF875EE33E11973D88">
    <w:name w:val="99DA9BB4EFD849CF875EE33E11973D88"/>
    <w:rsid w:val="0015350F"/>
    <w:pPr>
      <w:widowControl w:val="0"/>
      <w:jc w:val="both"/>
    </w:pPr>
  </w:style>
  <w:style w:type="paragraph" w:customStyle="1" w:styleId="818DC0684ECE4067BB24A1BD5A94E732">
    <w:name w:val="818DC0684ECE4067BB24A1BD5A94E732"/>
    <w:rsid w:val="0015350F"/>
    <w:pPr>
      <w:widowControl w:val="0"/>
      <w:jc w:val="both"/>
    </w:pPr>
  </w:style>
  <w:style w:type="paragraph" w:customStyle="1" w:styleId="93963504F9E545CFA27E4D9BE7F0190D">
    <w:name w:val="93963504F9E545CFA27E4D9BE7F0190D"/>
    <w:rsid w:val="003B1FF6"/>
    <w:pPr>
      <w:widowControl w:val="0"/>
      <w:jc w:val="both"/>
    </w:pPr>
  </w:style>
  <w:style w:type="paragraph" w:customStyle="1" w:styleId="873B040AE79D476B9FFA83130E36EC5E">
    <w:name w:val="873B040AE79D476B9FFA83130E36EC5E"/>
    <w:rsid w:val="003B1FF6"/>
    <w:pPr>
      <w:widowControl w:val="0"/>
      <w:jc w:val="both"/>
    </w:pPr>
  </w:style>
  <w:style w:type="paragraph" w:customStyle="1" w:styleId="2DFBC6A2F3CE49C5AB2B527CF423F630">
    <w:name w:val="2DFBC6A2F3CE49C5AB2B527CF423F630"/>
    <w:rsid w:val="003B1FF6"/>
    <w:pPr>
      <w:widowControl w:val="0"/>
      <w:jc w:val="both"/>
    </w:pPr>
  </w:style>
  <w:style w:type="paragraph" w:customStyle="1" w:styleId="5150927F85984CEB8A4A6B13D526B39D">
    <w:name w:val="5150927F85984CEB8A4A6B13D526B39D"/>
    <w:rsid w:val="003B1FF6"/>
    <w:pPr>
      <w:widowControl w:val="0"/>
      <w:jc w:val="both"/>
    </w:pPr>
  </w:style>
  <w:style w:type="paragraph" w:customStyle="1" w:styleId="9AC0095AAFF04AEBA2FEDE12A9E8BBCA">
    <w:name w:val="9AC0095AAFF04AEBA2FEDE12A9E8BBCA"/>
    <w:rsid w:val="003B1FF6"/>
    <w:pPr>
      <w:widowControl w:val="0"/>
      <w:jc w:val="both"/>
    </w:pPr>
  </w:style>
  <w:style w:type="paragraph" w:customStyle="1" w:styleId="A0D8467C071645DB80360A51F6566357">
    <w:name w:val="A0D8467C071645DB80360A51F6566357"/>
    <w:rsid w:val="003B1FF6"/>
    <w:pPr>
      <w:widowControl w:val="0"/>
      <w:jc w:val="both"/>
    </w:pPr>
  </w:style>
  <w:style w:type="paragraph" w:customStyle="1" w:styleId="4BBE7BF14BD442488E1EE1A379B601B0">
    <w:name w:val="4BBE7BF14BD442488E1EE1A379B601B0"/>
    <w:rsid w:val="003B1FF6"/>
    <w:pPr>
      <w:widowControl w:val="0"/>
      <w:jc w:val="both"/>
    </w:pPr>
  </w:style>
  <w:style w:type="paragraph" w:customStyle="1" w:styleId="A630116B626948B99BAFE3287716EDBB">
    <w:name w:val="A630116B626948B99BAFE3287716EDBB"/>
    <w:rsid w:val="003B1FF6"/>
    <w:pPr>
      <w:widowControl w:val="0"/>
      <w:jc w:val="both"/>
    </w:pPr>
  </w:style>
  <w:style w:type="paragraph" w:customStyle="1" w:styleId="28398054D7CC49B4B3DB87DBBC6C0943">
    <w:name w:val="28398054D7CC49B4B3DB87DBBC6C0943"/>
    <w:rsid w:val="003B1FF6"/>
    <w:pPr>
      <w:widowControl w:val="0"/>
      <w:jc w:val="both"/>
    </w:pPr>
  </w:style>
  <w:style w:type="paragraph" w:customStyle="1" w:styleId="2B595C4A08114CA3A4BF5FF84558C0BD">
    <w:name w:val="2B595C4A08114CA3A4BF5FF84558C0BD"/>
    <w:rsid w:val="003B1FF6"/>
    <w:pPr>
      <w:widowControl w:val="0"/>
      <w:jc w:val="both"/>
    </w:pPr>
  </w:style>
  <w:style w:type="paragraph" w:customStyle="1" w:styleId="C45C1745D227497BA314BEBE0FCA3BC2">
    <w:name w:val="C45C1745D227497BA314BEBE0FCA3BC2"/>
    <w:rsid w:val="003B1FF6"/>
    <w:pPr>
      <w:widowControl w:val="0"/>
      <w:jc w:val="both"/>
    </w:pPr>
  </w:style>
  <w:style w:type="paragraph" w:customStyle="1" w:styleId="9B425D1340CF44F199329D2A39A2CC80">
    <w:name w:val="9B425D1340CF44F199329D2A39A2CC80"/>
    <w:rsid w:val="003B1FF6"/>
    <w:pPr>
      <w:widowControl w:val="0"/>
      <w:jc w:val="both"/>
    </w:pPr>
  </w:style>
  <w:style w:type="paragraph" w:customStyle="1" w:styleId="8AA87D61AC6E4FE7B666F74B4510CCC1">
    <w:name w:val="8AA87D61AC6E4FE7B666F74B4510CCC1"/>
    <w:rsid w:val="003B1FF6"/>
    <w:pPr>
      <w:widowControl w:val="0"/>
      <w:jc w:val="both"/>
    </w:pPr>
  </w:style>
  <w:style w:type="paragraph" w:customStyle="1" w:styleId="629C9FE2ED2D4E27946DC914C881EAB2">
    <w:name w:val="629C9FE2ED2D4E27946DC914C881EAB2"/>
    <w:rsid w:val="003B1FF6"/>
    <w:pPr>
      <w:widowControl w:val="0"/>
      <w:jc w:val="both"/>
    </w:pPr>
  </w:style>
  <w:style w:type="paragraph" w:customStyle="1" w:styleId="F7D132917EA44F2E931EA06610872E16">
    <w:name w:val="F7D132917EA44F2E931EA06610872E16"/>
    <w:rsid w:val="003B1FF6"/>
    <w:pPr>
      <w:widowControl w:val="0"/>
      <w:jc w:val="both"/>
    </w:pPr>
  </w:style>
  <w:style w:type="paragraph" w:customStyle="1" w:styleId="8D99D7B0D7D5485B9E8306FAB71F4FE5">
    <w:name w:val="8D99D7B0D7D5485B9E8306FAB71F4FE5"/>
    <w:rsid w:val="003B1FF6"/>
    <w:pPr>
      <w:widowControl w:val="0"/>
      <w:jc w:val="both"/>
    </w:pPr>
  </w:style>
  <w:style w:type="paragraph" w:customStyle="1" w:styleId="70692445B126497AA4AA03A3C4B88AFE">
    <w:name w:val="70692445B126497AA4AA03A3C4B88AFE"/>
    <w:rsid w:val="00BD2E5C"/>
    <w:pPr>
      <w:widowControl w:val="0"/>
      <w:jc w:val="both"/>
    </w:pPr>
  </w:style>
  <w:style w:type="paragraph" w:customStyle="1" w:styleId="6BAC826F0CB944B08DC6980E3D8EB0BC">
    <w:name w:val="6BAC826F0CB944B08DC6980E3D8EB0BC"/>
    <w:rsid w:val="00BD2E5C"/>
    <w:pPr>
      <w:widowControl w:val="0"/>
      <w:jc w:val="both"/>
    </w:pPr>
  </w:style>
  <w:style w:type="paragraph" w:customStyle="1" w:styleId="7B429AA0D554498A9B3A1C12AC6580BA">
    <w:name w:val="7B429AA0D554498A9B3A1C12AC6580BA"/>
    <w:rsid w:val="00BD2E5C"/>
    <w:pPr>
      <w:widowControl w:val="0"/>
      <w:jc w:val="both"/>
    </w:pPr>
  </w:style>
  <w:style w:type="paragraph" w:customStyle="1" w:styleId="EB7B4A004AE341629F7DA4A6DEF47D7F">
    <w:name w:val="EB7B4A004AE341629F7DA4A6DEF47D7F"/>
    <w:rsid w:val="00BD2E5C"/>
    <w:pPr>
      <w:widowControl w:val="0"/>
      <w:jc w:val="both"/>
    </w:pPr>
  </w:style>
  <w:style w:type="paragraph" w:customStyle="1" w:styleId="CAA44F43382B480A9B615811B3CA616E">
    <w:name w:val="CAA44F43382B480A9B615811B3CA616E"/>
    <w:rsid w:val="00BD36C9"/>
    <w:pPr>
      <w:widowControl w:val="0"/>
      <w:jc w:val="both"/>
    </w:pPr>
  </w:style>
  <w:style w:type="paragraph" w:customStyle="1" w:styleId="AEC3FAAC8B404AC79DF958AB6F449746">
    <w:name w:val="AEC3FAAC8B404AC79DF958AB6F449746"/>
    <w:rsid w:val="00BD36C9"/>
    <w:pPr>
      <w:widowControl w:val="0"/>
      <w:jc w:val="both"/>
    </w:pPr>
  </w:style>
  <w:style w:type="paragraph" w:customStyle="1" w:styleId="29095E33F6A54E37A24B2B78E0091DCB">
    <w:name w:val="29095E33F6A54E37A24B2B78E0091DCB"/>
    <w:rsid w:val="00BD36C9"/>
    <w:pPr>
      <w:widowControl w:val="0"/>
      <w:jc w:val="both"/>
    </w:pPr>
  </w:style>
  <w:style w:type="paragraph" w:customStyle="1" w:styleId="05BE8BC643BC4E2280657679D451838A">
    <w:name w:val="05BE8BC643BC4E2280657679D451838A"/>
    <w:rsid w:val="00BD36C9"/>
    <w:pPr>
      <w:widowControl w:val="0"/>
      <w:jc w:val="both"/>
    </w:pPr>
  </w:style>
  <w:style w:type="paragraph" w:customStyle="1" w:styleId="335B885E09D2443F8440137828DCD8F5">
    <w:name w:val="335B885E09D2443F8440137828DCD8F5"/>
    <w:rsid w:val="00BD36C9"/>
    <w:pPr>
      <w:widowControl w:val="0"/>
      <w:jc w:val="both"/>
    </w:pPr>
  </w:style>
  <w:style w:type="paragraph" w:customStyle="1" w:styleId="55462D1CF26541A3980BBDB30018C07C">
    <w:name w:val="55462D1CF26541A3980BBDB30018C07C"/>
    <w:rsid w:val="00BD36C9"/>
    <w:pPr>
      <w:widowControl w:val="0"/>
      <w:jc w:val="both"/>
    </w:pPr>
  </w:style>
  <w:style w:type="paragraph" w:customStyle="1" w:styleId="C929B0ED68064C3581826FDC50A84283">
    <w:name w:val="C929B0ED68064C3581826FDC50A84283"/>
    <w:rsid w:val="00BD36C9"/>
    <w:pPr>
      <w:widowControl w:val="0"/>
      <w:jc w:val="both"/>
    </w:pPr>
  </w:style>
  <w:style w:type="paragraph" w:customStyle="1" w:styleId="073E73065EDE457B91071CBF3598EDB7">
    <w:name w:val="073E73065EDE457B91071CBF3598EDB7"/>
    <w:rsid w:val="00BD36C9"/>
    <w:pPr>
      <w:widowControl w:val="0"/>
      <w:jc w:val="both"/>
    </w:pPr>
  </w:style>
  <w:style w:type="paragraph" w:customStyle="1" w:styleId="298247F55597408292E9C555AC5497D4">
    <w:name w:val="298247F55597408292E9C555AC5497D4"/>
    <w:rsid w:val="00BD36C9"/>
    <w:pPr>
      <w:widowControl w:val="0"/>
      <w:jc w:val="both"/>
    </w:pPr>
  </w:style>
  <w:style w:type="paragraph" w:customStyle="1" w:styleId="5738E4B4DBF2475BBC7D6817D9DC49EE">
    <w:name w:val="5738E4B4DBF2475BBC7D6817D9DC49EE"/>
    <w:rsid w:val="00BD36C9"/>
    <w:pPr>
      <w:widowControl w:val="0"/>
      <w:jc w:val="both"/>
    </w:pPr>
  </w:style>
  <w:style w:type="paragraph" w:customStyle="1" w:styleId="2D390CFA377D4D61A5DEB42D96AD51F4">
    <w:name w:val="2D390CFA377D4D61A5DEB42D96AD51F4"/>
    <w:rsid w:val="00BD36C9"/>
    <w:pPr>
      <w:widowControl w:val="0"/>
      <w:jc w:val="both"/>
    </w:pPr>
  </w:style>
  <w:style w:type="paragraph" w:customStyle="1" w:styleId="A19BB0DE3FA3412183B140015CEFF3DC">
    <w:name w:val="A19BB0DE3FA3412183B140015CEFF3DC"/>
    <w:rsid w:val="00BD36C9"/>
    <w:pPr>
      <w:widowControl w:val="0"/>
      <w:jc w:val="both"/>
    </w:pPr>
  </w:style>
  <w:style w:type="paragraph" w:customStyle="1" w:styleId="20291D325C2B4E769FB22B23149AE524">
    <w:name w:val="20291D325C2B4E769FB22B23149AE524"/>
    <w:rsid w:val="00BD36C9"/>
    <w:pPr>
      <w:widowControl w:val="0"/>
      <w:jc w:val="both"/>
    </w:pPr>
  </w:style>
  <w:style w:type="paragraph" w:customStyle="1" w:styleId="52A66EA45222489C8401B916A3F01395">
    <w:name w:val="52A66EA45222489C8401B916A3F01395"/>
    <w:rsid w:val="00BD36C9"/>
    <w:pPr>
      <w:widowControl w:val="0"/>
      <w:jc w:val="both"/>
    </w:pPr>
  </w:style>
  <w:style w:type="paragraph" w:customStyle="1" w:styleId="9E0D5C8AA5224039B47FDE5E68052C8E">
    <w:name w:val="9E0D5C8AA5224039B47FDE5E68052C8E"/>
    <w:rsid w:val="00BD36C9"/>
    <w:pPr>
      <w:widowControl w:val="0"/>
      <w:jc w:val="both"/>
    </w:pPr>
  </w:style>
  <w:style w:type="paragraph" w:customStyle="1" w:styleId="CA8E069D2A7E4635A1BB8FE3D1072F17">
    <w:name w:val="CA8E069D2A7E4635A1BB8FE3D1072F17"/>
    <w:rsid w:val="00BD36C9"/>
    <w:pPr>
      <w:widowControl w:val="0"/>
      <w:jc w:val="both"/>
    </w:pPr>
  </w:style>
  <w:style w:type="paragraph" w:customStyle="1" w:styleId="D2F30BFB65DB407EB356C7CCA9F4E3BC">
    <w:name w:val="D2F30BFB65DB407EB356C7CCA9F4E3BC"/>
    <w:rsid w:val="00BD36C9"/>
    <w:pPr>
      <w:widowControl w:val="0"/>
      <w:jc w:val="both"/>
    </w:pPr>
  </w:style>
  <w:style w:type="paragraph" w:customStyle="1" w:styleId="6321E032ABDD41D6BB1F72BC1B636E68">
    <w:name w:val="6321E032ABDD41D6BB1F72BC1B636E68"/>
    <w:rsid w:val="00BD36C9"/>
    <w:pPr>
      <w:widowControl w:val="0"/>
      <w:jc w:val="both"/>
    </w:pPr>
  </w:style>
  <w:style w:type="paragraph" w:customStyle="1" w:styleId="1266024E692541049AA2AC45306A0694">
    <w:name w:val="1266024E692541049AA2AC45306A0694"/>
    <w:rsid w:val="00F93119"/>
    <w:pPr>
      <w:widowControl w:val="0"/>
      <w:jc w:val="both"/>
    </w:pPr>
  </w:style>
  <w:style w:type="paragraph" w:customStyle="1" w:styleId="1241D98CC7474FB386A3C4A3C09C7742">
    <w:name w:val="1241D98CC7474FB386A3C4A3C09C7742"/>
    <w:rsid w:val="00F93119"/>
    <w:pPr>
      <w:widowControl w:val="0"/>
      <w:jc w:val="both"/>
    </w:pPr>
  </w:style>
  <w:style w:type="paragraph" w:customStyle="1" w:styleId="6620C76E40E94FCA9F89FC4C20CB9788">
    <w:name w:val="6620C76E40E94FCA9F89FC4C20CB9788"/>
    <w:rsid w:val="00F73BEB"/>
    <w:pPr>
      <w:widowControl w:val="0"/>
      <w:jc w:val="both"/>
    </w:pPr>
  </w:style>
  <w:style w:type="paragraph" w:customStyle="1" w:styleId="84589F5AE24F4C62B7B206EBBCF0DBC2">
    <w:name w:val="84589F5AE24F4C62B7B206EBBCF0DBC2"/>
    <w:rsid w:val="00F73BEB"/>
    <w:pPr>
      <w:widowControl w:val="0"/>
      <w:jc w:val="both"/>
    </w:pPr>
  </w:style>
  <w:style w:type="paragraph" w:customStyle="1" w:styleId="03067E6378F143DCA7D0573C90EEF0BC">
    <w:name w:val="03067E6378F143DCA7D0573C90EEF0BC"/>
    <w:rsid w:val="00F73BEB"/>
    <w:pPr>
      <w:widowControl w:val="0"/>
      <w:jc w:val="both"/>
    </w:pPr>
  </w:style>
  <w:style w:type="paragraph" w:customStyle="1" w:styleId="4BE11F693F1A48CCBFA2A36B8ABCDBDA">
    <w:name w:val="4BE11F693F1A48CCBFA2A36B8ABCDBDA"/>
    <w:rsid w:val="00385B3E"/>
    <w:pPr>
      <w:widowControl w:val="0"/>
      <w:jc w:val="both"/>
    </w:pPr>
  </w:style>
  <w:style w:type="paragraph" w:customStyle="1" w:styleId="317BEE784A9843D8BB1E408C34A3A6AB">
    <w:name w:val="317BEE784A9843D8BB1E408C34A3A6AB"/>
    <w:rsid w:val="00385B3E"/>
    <w:pPr>
      <w:widowControl w:val="0"/>
      <w:jc w:val="both"/>
    </w:pPr>
  </w:style>
  <w:style w:type="paragraph" w:customStyle="1" w:styleId="46EEE357858143958B010B8407476A54">
    <w:name w:val="46EEE357858143958B010B8407476A54"/>
    <w:rsid w:val="00385B3E"/>
    <w:pPr>
      <w:widowControl w:val="0"/>
      <w:jc w:val="both"/>
    </w:pPr>
  </w:style>
  <w:style w:type="paragraph" w:customStyle="1" w:styleId="1EF48D6A6C45475A8D5AB4F5FEB21A4F">
    <w:name w:val="1EF48D6A6C45475A8D5AB4F5FEB21A4F"/>
    <w:rsid w:val="00385B3E"/>
    <w:pPr>
      <w:widowControl w:val="0"/>
      <w:jc w:val="both"/>
    </w:pPr>
  </w:style>
  <w:style w:type="paragraph" w:customStyle="1" w:styleId="4632839EDF184A59BE397D96CE9AF047">
    <w:name w:val="4632839EDF184A59BE397D96CE9AF047"/>
    <w:rsid w:val="00385B3E"/>
    <w:pPr>
      <w:widowControl w:val="0"/>
      <w:jc w:val="both"/>
    </w:pPr>
  </w:style>
  <w:style w:type="paragraph" w:customStyle="1" w:styleId="BBD22067257047AEB2A19E48B43D20ED">
    <w:name w:val="BBD22067257047AEB2A19E48B43D20ED"/>
    <w:rsid w:val="00385B3E"/>
    <w:pPr>
      <w:widowControl w:val="0"/>
      <w:jc w:val="both"/>
    </w:pPr>
  </w:style>
  <w:style w:type="paragraph" w:customStyle="1" w:styleId="A15152665ED74F91A9B62C7E6D325B46">
    <w:name w:val="A15152665ED74F91A9B62C7E6D325B46"/>
    <w:rsid w:val="00385B3E"/>
    <w:pPr>
      <w:widowControl w:val="0"/>
      <w:jc w:val="both"/>
    </w:pPr>
  </w:style>
  <w:style w:type="paragraph" w:customStyle="1" w:styleId="110DBE3A2EC946638C043E9B1EC972D9">
    <w:name w:val="110DBE3A2EC946638C043E9B1EC972D9"/>
    <w:rsid w:val="00385B3E"/>
    <w:pPr>
      <w:widowControl w:val="0"/>
      <w:jc w:val="both"/>
    </w:pPr>
  </w:style>
  <w:style w:type="paragraph" w:customStyle="1" w:styleId="C92457051030403D84E99F4503E2A0AC">
    <w:name w:val="C92457051030403D84E99F4503E2A0AC"/>
    <w:rsid w:val="00385B3E"/>
    <w:pPr>
      <w:widowControl w:val="0"/>
      <w:jc w:val="both"/>
    </w:pPr>
  </w:style>
  <w:style w:type="paragraph" w:customStyle="1" w:styleId="7013ECD20DAE4ABB951F565DEA6002E8">
    <w:name w:val="7013ECD20DAE4ABB951F565DEA6002E8"/>
    <w:rsid w:val="00924DCE"/>
    <w:pPr>
      <w:widowControl w:val="0"/>
      <w:jc w:val="both"/>
    </w:pPr>
  </w:style>
  <w:style w:type="paragraph" w:customStyle="1" w:styleId="593C1A2CB390470881D2CB34185F77C4">
    <w:name w:val="593C1A2CB390470881D2CB34185F77C4"/>
    <w:rsid w:val="00924DCE"/>
    <w:pPr>
      <w:widowControl w:val="0"/>
      <w:jc w:val="both"/>
    </w:pPr>
  </w:style>
  <w:style w:type="paragraph" w:customStyle="1" w:styleId="4D7438A3DA3D48DAB822392ADADF3428">
    <w:name w:val="4D7438A3DA3D48DAB822392ADADF3428"/>
    <w:rsid w:val="000B24C2"/>
    <w:pPr>
      <w:widowControl w:val="0"/>
      <w:jc w:val="both"/>
    </w:pPr>
  </w:style>
  <w:style w:type="paragraph" w:customStyle="1" w:styleId="2ADFAC901E684DB09B0FA1EC6DBB1141">
    <w:name w:val="2ADFAC901E684DB09B0FA1EC6DBB1141"/>
    <w:rsid w:val="004579D9"/>
    <w:pPr>
      <w:widowControl w:val="0"/>
      <w:jc w:val="both"/>
    </w:pPr>
  </w:style>
  <w:style w:type="paragraph" w:customStyle="1" w:styleId="9F4E9103E1BE457E95E75B7D3D3E7881">
    <w:name w:val="9F4E9103E1BE457E95E75B7D3D3E7881"/>
    <w:rsid w:val="0092548A"/>
    <w:pPr>
      <w:widowControl w:val="0"/>
      <w:jc w:val="both"/>
    </w:pPr>
  </w:style>
  <w:style w:type="paragraph" w:customStyle="1" w:styleId="BEC768A024A143A5BD27964C2ACB877B">
    <w:name w:val="BEC768A024A143A5BD27964C2ACB877B"/>
    <w:rsid w:val="0092548A"/>
    <w:pPr>
      <w:widowControl w:val="0"/>
      <w:jc w:val="both"/>
    </w:pPr>
  </w:style>
  <w:style w:type="paragraph" w:customStyle="1" w:styleId="74BBBBD6C5B244BDAB3A9B6CEE96BAFE">
    <w:name w:val="74BBBBD6C5B244BDAB3A9B6CEE96BAFE"/>
    <w:rsid w:val="0092548A"/>
    <w:pPr>
      <w:widowControl w:val="0"/>
      <w:jc w:val="both"/>
    </w:pPr>
  </w:style>
  <w:style w:type="paragraph" w:customStyle="1" w:styleId="7CB5760EDE32494381E450B6FFC5585B">
    <w:name w:val="7CB5760EDE32494381E450B6FFC5585B"/>
    <w:rsid w:val="0092548A"/>
    <w:pPr>
      <w:widowControl w:val="0"/>
      <w:jc w:val="both"/>
    </w:pPr>
  </w:style>
  <w:style w:type="paragraph" w:customStyle="1" w:styleId="AD01D1707C274E358FB3B3A472432207">
    <w:name w:val="AD01D1707C274E358FB3B3A472432207"/>
    <w:rsid w:val="0092548A"/>
    <w:pPr>
      <w:widowControl w:val="0"/>
      <w:jc w:val="both"/>
    </w:pPr>
  </w:style>
  <w:style w:type="paragraph" w:customStyle="1" w:styleId="78EEEED984EF4CDD9E0FEACE9025AEF0">
    <w:name w:val="78EEEED984EF4CDD9E0FEACE9025AEF0"/>
    <w:rsid w:val="0092548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令和５年５月２４日（水曜日）
</PublishDate>
  <Abstract>令和５年６月１９日（月曜日）</Abstract>
  <CompanyAddress>福岡市博多区吉塚本町１３番４７号</CompanyAddress>
  <CompanyPhone>092-642-7811</CompanyPhone>
  <CompanyFax>092-642-7834</CompanyFax>
  <CompanyEmail>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2DA8CE-70F5-4726-8D8B-6A1FF6E4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199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令和５年４月１４日（金曜日）午後５時００分まで</vt:lpstr>
    </vt:vector>
  </TitlesOfParts>
  <Manager>令和５年６月２０日（火曜日）午前１１時００分</Manager>
  <Company>福岡県国民健康保険団体連合会　審査業務部　システム管理課　共同電算係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令和５年６月６日（火曜日）</dc:title>
  <dc:subject>令和５年６月１６日（金曜日）</dc:subject>
  <dc:creator>福岡県国保会館４階 ４０１会議室</dc:creator>
  <cp:keywords>次期独自基盤システムに係る外字ソフトの調達・保守業務委託契約</cp:keywords>
  <dc:description>契約締結日から令和６年３月３１日まで</dc:description>
  <cp:lastModifiedBy>田口 直也</cp:lastModifiedBy>
  <cp:revision>2</cp:revision>
  <cp:lastPrinted>2023-05-19T08:10:00Z</cp:lastPrinted>
  <dcterms:created xsi:type="dcterms:W3CDTF">2023-05-19T08:12:00Z</dcterms:created>
  <dcterms:modified xsi:type="dcterms:W3CDTF">2023-05-19T08:12:00Z</dcterms:modified>
  <cp:category>令和５年６月１４日（水曜日）</cp:category>
  <cp:contentStatus>令和５年６月１２日（月曜日）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